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 泰州-J2-304  俞云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泰州-J2-304  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